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31784914" name="91013db0-c518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8301585" name="91013db0-c518-11f0-8519-1bb072c14d1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2170012" name="94231720-c518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4735401" name="94231720-c518-11f0-8519-1bb072c14d1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1791184" name="1a9887e0-c51e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4930466" name="1a9887e0-c51e-11f0-8519-1bb072c14d1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8407904" name="24700fe0-c51e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9593388" name="24700fe0-c51e-11f0-8519-1bb072c14d1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08636983" name="531fe570-c520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2970379" name="531fe570-c520-11f0-8519-1bb072c14d1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8502141" name="5b616420-c520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6310116" name="5b616420-c520-11f0-8519-1bb072c14d1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2429709" name="b2ab0e00-c522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2877105" name="b2ab0e00-c522-11f0-8519-1bb072c14d1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5445585" name="d3a4d3c0-c522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7799944" name="d3a4d3c0-c522-11f0-8519-1bb072c14d1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Obstgartenstrasse 8, 9555 Tobel</w:t>
          </w:r>
        </w:p>
        <w:p>
          <w:pPr>
            <w:spacing w:before="0" w:after="0"/>
          </w:pPr>
          <w:r>
            <w:t>584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